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330A70" w14:textId="269E85AA" w:rsidR="00A34C81" w:rsidRPr="00A34C81" w:rsidRDefault="00304FEC" w:rsidP="00A34C81">
      <w:pPr>
        <w:jc w:val="center"/>
        <w:rPr>
          <w:rFonts w:ascii="Arial" w:hAnsi="Arial" w:cs="Arial"/>
          <w:b/>
          <w:lang w:val="es-ES"/>
        </w:rPr>
      </w:pPr>
      <w:r>
        <w:rPr>
          <w:rFonts w:ascii="Arial" w:hAnsi="Arial" w:cs="Arial"/>
          <w:b/>
          <w:lang w:val="es-ES"/>
        </w:rPr>
        <w:t>ANEXO 2</w:t>
      </w:r>
      <w:r w:rsidR="00A34C81">
        <w:rPr>
          <w:rFonts w:ascii="Arial" w:hAnsi="Arial" w:cs="Arial"/>
          <w:b/>
          <w:lang w:val="es-ES"/>
        </w:rPr>
        <w:t xml:space="preserve"> - </w:t>
      </w:r>
      <w:r w:rsidR="00A34C81" w:rsidRPr="00A34C81">
        <w:rPr>
          <w:rFonts w:ascii="Arial" w:hAnsi="Arial" w:cs="Arial"/>
          <w:b/>
          <w:lang w:val="es-ES"/>
        </w:rPr>
        <w:t xml:space="preserve">SOLICITUD DE PRÓRROGA DE </w:t>
      </w:r>
      <w:r>
        <w:rPr>
          <w:rFonts w:ascii="Arial" w:hAnsi="Arial" w:cs="Arial"/>
          <w:b/>
          <w:lang w:val="es-ES"/>
        </w:rPr>
        <w:t>PLAZO DE JUSTIFICACIÓN</w:t>
      </w:r>
    </w:p>
    <w:p w14:paraId="73243E74" w14:textId="77777777" w:rsidR="00A34C81" w:rsidRPr="00A34C81" w:rsidRDefault="00A34C81" w:rsidP="00A34C81">
      <w:pPr>
        <w:rPr>
          <w:rFonts w:ascii="Arial" w:hAnsi="Arial" w:cs="Arial"/>
          <w:b/>
          <w:lang w:val="es-ES"/>
        </w:rPr>
      </w:pPr>
    </w:p>
    <w:p w14:paraId="507CEB31" w14:textId="77777777" w:rsidR="00A34C81" w:rsidRPr="00A34C81" w:rsidRDefault="00A34C81" w:rsidP="00A34C81">
      <w:pPr>
        <w:rPr>
          <w:rFonts w:ascii="Arial" w:hAnsi="Arial" w:cs="Arial"/>
          <w:lang w:val="es-ES"/>
        </w:rPr>
      </w:pPr>
      <w:r w:rsidRPr="00A34C81">
        <w:rPr>
          <w:rFonts w:ascii="Arial" w:hAnsi="Arial" w:cs="Arial"/>
          <w:b/>
          <w:lang w:val="es-ES"/>
        </w:rPr>
        <w:t xml:space="preserve">Nº EXPEDIENTE:  </w:t>
      </w:r>
      <w:sdt>
        <w:sdtPr>
          <w:rPr>
            <w:rFonts w:ascii="Arial" w:hAnsi="Arial" w:cs="Arial"/>
            <w:lang w:val="es-ES"/>
          </w:rPr>
          <w:id w:val="-277422976"/>
          <w:placeholder>
            <w:docPart w:val="8F4D24E9CAAC44EF86E3692DD10ED024"/>
          </w:placeholder>
          <w:showingPlcHdr/>
        </w:sdtPr>
        <w:sdtEndPr/>
        <w:sdtContent>
          <w:r w:rsidRPr="00A34C81">
            <w:rPr>
              <w:rFonts w:ascii="Arial" w:hAnsi="Arial" w:cs="Arial"/>
              <w:lang w:val="es-ES"/>
            </w:rPr>
            <w:t>Haga clic o pulse aquí para escribir texto.</w:t>
          </w:r>
        </w:sdtContent>
      </w:sdt>
    </w:p>
    <w:p w14:paraId="635784CD" w14:textId="77777777" w:rsidR="00A34C81" w:rsidRPr="00A34C81" w:rsidRDefault="00A34C81" w:rsidP="00A34C81">
      <w:pPr>
        <w:rPr>
          <w:rFonts w:ascii="Arial" w:hAnsi="Arial" w:cs="Arial"/>
          <w:lang w:val="es-ES"/>
        </w:rPr>
      </w:pPr>
      <w:r w:rsidRPr="00A34C81">
        <w:rPr>
          <w:rFonts w:ascii="Arial" w:hAnsi="Arial" w:cs="Arial"/>
          <w:b/>
          <w:lang w:val="es-ES"/>
        </w:rPr>
        <w:t>NOMBRE DEL PROYECTO:</w:t>
      </w:r>
      <w:r w:rsidRPr="00A34C81">
        <w:rPr>
          <w:rFonts w:ascii="Arial" w:hAnsi="Arial" w:cs="Arial"/>
          <w:lang w:val="es-ES"/>
        </w:rPr>
        <w:t xml:space="preserve"> </w:t>
      </w:r>
      <w:sdt>
        <w:sdtPr>
          <w:rPr>
            <w:rFonts w:ascii="Arial" w:hAnsi="Arial" w:cs="Arial"/>
            <w:lang w:val="es-ES"/>
          </w:rPr>
          <w:id w:val="532694730"/>
          <w:placeholder>
            <w:docPart w:val="8F4D24E9CAAC44EF86E3692DD10ED024"/>
          </w:placeholder>
          <w:showingPlcHdr/>
        </w:sdtPr>
        <w:sdtEndPr/>
        <w:sdtContent>
          <w:r w:rsidRPr="00A34C81">
            <w:rPr>
              <w:rFonts w:ascii="Arial" w:hAnsi="Arial" w:cs="Arial"/>
              <w:lang w:val="es-ES"/>
            </w:rPr>
            <w:t>Haga clic o pulse aquí para escribir texto.</w:t>
          </w:r>
        </w:sdtContent>
      </w:sdt>
    </w:p>
    <w:p w14:paraId="361DC399" w14:textId="5DF7F552" w:rsidR="00A34C81" w:rsidRPr="00A34C81" w:rsidRDefault="00A34C81" w:rsidP="00A34C81">
      <w:pPr>
        <w:rPr>
          <w:rFonts w:ascii="Arial" w:hAnsi="Arial" w:cs="Arial"/>
          <w:lang w:val="es-ES"/>
        </w:rPr>
      </w:pPr>
      <w:r>
        <w:rPr>
          <w:rFonts w:ascii="Arial" w:hAnsi="Arial" w:cs="Arial"/>
          <w:b/>
          <w:lang w:val="es-ES"/>
        </w:rPr>
        <w:t>MUNICIPIO/INFRAESTRUCTURA SUPRAMUNICIPAL:</w:t>
      </w:r>
      <w:r w:rsidRPr="00A34C81">
        <w:rPr>
          <w:rFonts w:ascii="Arial" w:hAnsi="Arial" w:cs="Arial"/>
          <w:lang w:val="es-ES"/>
        </w:rPr>
        <w:t xml:space="preserve"> </w:t>
      </w:r>
      <w:sdt>
        <w:sdtPr>
          <w:rPr>
            <w:rFonts w:ascii="Arial" w:hAnsi="Arial" w:cs="Arial"/>
            <w:lang w:val="es-ES"/>
          </w:rPr>
          <w:id w:val="6028344"/>
          <w:placeholder>
            <w:docPart w:val="5E820700DDAA44E9BDFF7E5F533DF2B9"/>
          </w:placeholder>
          <w:showingPlcHdr/>
        </w:sdtPr>
        <w:sdtEndPr/>
        <w:sdtContent>
          <w:r w:rsidRPr="00A34C81">
            <w:rPr>
              <w:rFonts w:ascii="Arial" w:hAnsi="Arial" w:cs="Arial"/>
              <w:lang w:val="es-ES"/>
            </w:rPr>
            <w:t>Haga clic o pulse aquí para escribir texto.</w:t>
          </w:r>
        </w:sdtContent>
      </w:sdt>
    </w:p>
    <w:p w14:paraId="2F8E89AF" w14:textId="77777777" w:rsidR="00A34C81" w:rsidRPr="00A34C81" w:rsidRDefault="00A34C81" w:rsidP="00A34C81">
      <w:pPr>
        <w:rPr>
          <w:rFonts w:ascii="Arial" w:hAnsi="Arial" w:cs="Arial"/>
          <w:lang w:val="es-ES"/>
        </w:rPr>
      </w:pPr>
    </w:p>
    <w:p w14:paraId="0A44D6EB" w14:textId="77777777" w:rsidR="00A34C81" w:rsidRPr="00A34C81" w:rsidRDefault="00A34C81" w:rsidP="0021070E">
      <w:pPr>
        <w:jc w:val="both"/>
        <w:rPr>
          <w:rFonts w:ascii="Arial" w:hAnsi="Arial" w:cs="Arial"/>
          <w:lang w:val="es-ES"/>
        </w:rPr>
      </w:pPr>
      <w:r w:rsidRPr="00A34C81">
        <w:rPr>
          <w:rFonts w:ascii="Arial" w:hAnsi="Arial" w:cs="Arial"/>
          <w:lang w:val="es-ES"/>
        </w:rPr>
        <w:t>D./Dª</w:t>
      </w:r>
      <w:r w:rsidRPr="00A34C81">
        <w:rPr>
          <w:rFonts w:ascii="Arial" w:hAnsi="Arial" w:cs="Arial"/>
          <w:bCs/>
          <w:lang w:val="es-ES"/>
        </w:rPr>
        <w:t xml:space="preserve">. </w:t>
      </w:r>
      <w:sdt>
        <w:sdtPr>
          <w:rPr>
            <w:rFonts w:ascii="Arial" w:hAnsi="Arial" w:cs="Arial"/>
            <w:bCs/>
            <w:lang w:val="es-ES"/>
          </w:rPr>
          <w:id w:val="315000011"/>
          <w:placeholder>
            <w:docPart w:val="8F4D24E9CAAC44EF86E3692DD10ED024"/>
          </w:placeholder>
          <w:showingPlcHdr/>
        </w:sdtPr>
        <w:sdtEndPr/>
        <w:sdtContent>
          <w:r w:rsidRPr="00A34C81">
            <w:rPr>
              <w:rFonts w:ascii="Arial" w:hAnsi="Arial" w:cs="Arial"/>
              <w:lang w:val="es-ES"/>
            </w:rPr>
            <w:t>Haga clic o pulse aquí para escribir texto.</w:t>
          </w:r>
        </w:sdtContent>
      </w:sdt>
      <w:r w:rsidRPr="00A34C81">
        <w:rPr>
          <w:rFonts w:ascii="Arial" w:hAnsi="Arial" w:cs="Arial"/>
          <w:lang w:val="es-ES"/>
        </w:rPr>
        <w:t xml:space="preserve"> con DNI </w:t>
      </w:r>
      <w:sdt>
        <w:sdtPr>
          <w:rPr>
            <w:rFonts w:ascii="Arial" w:hAnsi="Arial" w:cs="Arial"/>
            <w:lang w:val="es-ES"/>
          </w:rPr>
          <w:id w:val="-1078748058"/>
          <w:placeholder>
            <w:docPart w:val="8F4D24E9CAAC44EF86E3692DD10ED024"/>
          </w:placeholder>
          <w:showingPlcHdr/>
        </w:sdtPr>
        <w:sdtEndPr/>
        <w:sdtContent>
          <w:r w:rsidRPr="00A34C81">
            <w:t>Haga clic o pulse aquí para escribir texto.</w:t>
          </w:r>
        </w:sdtContent>
      </w:sdt>
      <w:r w:rsidRPr="00A34C81">
        <w:rPr>
          <w:rFonts w:ascii="Arial" w:hAnsi="Arial" w:cs="Arial"/>
          <w:lang w:val="es-ES"/>
        </w:rPr>
        <w:t xml:space="preserve"> en representación de la entidad </w:t>
      </w:r>
      <w:sdt>
        <w:sdtPr>
          <w:rPr>
            <w:rFonts w:ascii="Arial" w:hAnsi="Arial" w:cs="Arial"/>
            <w:lang w:val="es-ES"/>
          </w:rPr>
          <w:id w:val="1361249296"/>
          <w:placeholder>
            <w:docPart w:val="8F4D24E9CAAC44EF86E3692DD10ED024"/>
          </w:placeholder>
          <w:showingPlcHdr/>
        </w:sdtPr>
        <w:sdtEndPr/>
        <w:sdtContent>
          <w:r w:rsidRPr="00A34C81">
            <w:rPr>
              <w:rFonts w:ascii="Arial" w:hAnsi="Arial" w:cs="Arial"/>
              <w:lang w:val="es-ES"/>
            </w:rPr>
            <w:t>Haga clic o pulse aquí para escribir texto.</w:t>
          </w:r>
        </w:sdtContent>
      </w:sdt>
      <w:r w:rsidRPr="00A34C81">
        <w:rPr>
          <w:rFonts w:ascii="Arial" w:hAnsi="Arial" w:cs="Arial"/>
          <w:lang w:val="es-ES"/>
        </w:rPr>
        <w:t xml:space="preserve"> con NIF </w:t>
      </w:r>
      <w:sdt>
        <w:sdtPr>
          <w:rPr>
            <w:rFonts w:ascii="Arial" w:hAnsi="Arial" w:cs="Arial"/>
            <w:lang w:val="es-ES"/>
          </w:rPr>
          <w:id w:val="641923115"/>
          <w:placeholder>
            <w:docPart w:val="8F4D24E9CAAC44EF86E3692DD10ED024"/>
          </w:placeholder>
          <w:showingPlcHdr/>
        </w:sdtPr>
        <w:sdtEndPr/>
        <w:sdtContent>
          <w:r w:rsidRPr="00A34C81">
            <w:rPr>
              <w:rFonts w:ascii="Arial" w:hAnsi="Arial" w:cs="Arial"/>
              <w:lang w:val="es-ES"/>
            </w:rPr>
            <w:t>Haga clic o pulse aquí para escribir texto.</w:t>
          </w:r>
        </w:sdtContent>
      </w:sdt>
      <w:r w:rsidRPr="00A34C81">
        <w:rPr>
          <w:rFonts w:ascii="Arial" w:hAnsi="Arial" w:cs="Arial"/>
          <w:lang w:val="es-ES"/>
        </w:rPr>
        <w:t xml:space="preserve">, </w:t>
      </w:r>
    </w:p>
    <w:p w14:paraId="0DF5AEC5" w14:textId="77777777" w:rsidR="00A34C81" w:rsidRPr="00A34C81" w:rsidRDefault="00A34C81" w:rsidP="0021070E">
      <w:pPr>
        <w:jc w:val="both"/>
        <w:rPr>
          <w:rFonts w:ascii="Arial" w:hAnsi="Arial" w:cs="Arial"/>
          <w:lang w:val="es-ES"/>
        </w:rPr>
      </w:pPr>
    </w:p>
    <w:p w14:paraId="253E744A" w14:textId="77777777" w:rsidR="00A34C81" w:rsidRPr="00A34C81" w:rsidRDefault="00A34C81" w:rsidP="0021070E">
      <w:pPr>
        <w:jc w:val="both"/>
        <w:rPr>
          <w:rFonts w:ascii="Arial" w:hAnsi="Arial" w:cs="Arial"/>
          <w:b/>
          <w:lang w:val="es-ES"/>
        </w:rPr>
      </w:pPr>
      <w:r w:rsidRPr="00A34C81">
        <w:rPr>
          <w:rFonts w:ascii="Arial" w:hAnsi="Arial" w:cs="Arial"/>
          <w:b/>
          <w:lang w:val="es-ES"/>
        </w:rPr>
        <w:t>DECLARA</w:t>
      </w:r>
    </w:p>
    <w:p w14:paraId="634ACFDB" w14:textId="64F439C2" w:rsidR="00A34C81" w:rsidRPr="00A34C81" w:rsidRDefault="00A34C81" w:rsidP="0021070E">
      <w:pPr>
        <w:jc w:val="both"/>
        <w:rPr>
          <w:rFonts w:ascii="Arial" w:hAnsi="Arial" w:cs="Arial"/>
          <w:lang w:val="es-ES"/>
        </w:rPr>
      </w:pPr>
      <w:r w:rsidRPr="00A34C81">
        <w:rPr>
          <w:rFonts w:ascii="Arial" w:hAnsi="Arial" w:cs="Arial"/>
          <w:lang w:val="es-ES"/>
        </w:rPr>
        <w:t xml:space="preserve">Que la entidad a la que represento ha resultado beneficiaria de </w:t>
      </w:r>
      <w:r>
        <w:rPr>
          <w:rFonts w:ascii="Arial" w:hAnsi="Arial" w:cs="Arial"/>
          <w:lang w:val="es-ES"/>
        </w:rPr>
        <w:t xml:space="preserve">la </w:t>
      </w:r>
      <w:r w:rsidRPr="00A34C81">
        <w:rPr>
          <w:rFonts w:ascii="Arial" w:hAnsi="Arial" w:cs="Arial"/>
          <w:lang w:val="es-ES"/>
        </w:rPr>
        <w:t>SUBVENCIÓN PREVISTA EN EL REAL DECRETO-LEY 7/2024, DE 11 DE NOVIEMBRE, POR EL QUE SE ADOPTAN MEDIDAS URGENTES PARA EL IMPULSO DEL PLAN DE RESPUESTA INMEDIATA, RECONSTRUCCIÓN Y RELANZAMIENTO FRENTE A LOS DAÑOS CAUSADOS POR LA DEPRESIÓN AISLADA EN NIVELES ALTOS (DANA) EN DIFERENTES MUNICIPIOS ENTRE EL 28 DE OCTUBRE Y EL 4 DE NOVIEMBRE DE 2024.</w:t>
      </w:r>
    </w:p>
    <w:p w14:paraId="65D54782" w14:textId="48F3D5F0" w:rsidR="00A34C81" w:rsidRPr="00A34C81" w:rsidRDefault="00A34C81" w:rsidP="0021070E">
      <w:pPr>
        <w:jc w:val="both"/>
        <w:rPr>
          <w:rFonts w:ascii="Arial" w:hAnsi="Arial" w:cs="Arial"/>
          <w:lang w:val="es-ES"/>
        </w:rPr>
      </w:pPr>
      <w:r w:rsidRPr="00A34C81">
        <w:rPr>
          <w:rFonts w:ascii="Arial" w:hAnsi="Arial" w:cs="Arial"/>
          <w:lang w:val="es-ES"/>
        </w:rPr>
        <w:t xml:space="preserve">Que la fecha de finalización aprobada para la </w:t>
      </w:r>
      <w:r w:rsidR="00304FEC">
        <w:rPr>
          <w:rFonts w:ascii="Arial" w:hAnsi="Arial" w:cs="Arial"/>
          <w:lang w:val="es-ES"/>
        </w:rPr>
        <w:t>presentación de la justificación</w:t>
      </w:r>
      <w:r w:rsidRPr="00A34C81">
        <w:rPr>
          <w:rFonts w:ascii="Arial" w:hAnsi="Arial" w:cs="Arial"/>
          <w:lang w:val="es-ES"/>
        </w:rPr>
        <w:t xml:space="preserve"> es el </w:t>
      </w:r>
      <w:sdt>
        <w:sdtPr>
          <w:rPr>
            <w:rFonts w:ascii="Arial" w:hAnsi="Arial" w:cs="Arial"/>
            <w:b/>
            <w:lang w:val="es-ES"/>
          </w:rPr>
          <w:id w:val="-397201506"/>
          <w:placeholder>
            <w:docPart w:val="C65B621E40F74FCE8314CC463D249CB5"/>
          </w:placeholder>
          <w:showingPlcHdr/>
          <w:date w:fullDate="2024-10-03T00:00:00Z">
            <w:dateFormat w:val="dd/MM/yyyy"/>
            <w:lid w:val="es-ES"/>
            <w:storeMappedDataAs w:val="dateTime"/>
            <w:calendar w:val="gregorian"/>
          </w:date>
        </w:sdtPr>
        <w:sdtEndPr/>
        <w:sdtContent>
          <w:r w:rsidRPr="00A34C81">
            <w:rPr>
              <w:rFonts w:ascii="Arial" w:hAnsi="Arial" w:cs="Arial"/>
              <w:lang w:val="es-ES"/>
            </w:rPr>
            <w:t>Haga clic aquí o pulse para escribir una fecha.</w:t>
          </w:r>
        </w:sdtContent>
      </w:sdt>
      <w:r w:rsidRPr="00A34C81">
        <w:rPr>
          <w:rFonts w:ascii="Arial" w:hAnsi="Arial" w:cs="Arial"/>
          <w:lang w:val="es-ES"/>
        </w:rPr>
        <w:t>.</w:t>
      </w:r>
    </w:p>
    <w:p w14:paraId="25885B22" w14:textId="77777777" w:rsidR="00A34C81" w:rsidRPr="00A34C81" w:rsidRDefault="00A34C81" w:rsidP="0021070E">
      <w:pPr>
        <w:jc w:val="both"/>
        <w:rPr>
          <w:rFonts w:ascii="Arial" w:hAnsi="Arial" w:cs="Arial"/>
          <w:b/>
          <w:lang w:val="es-ES"/>
        </w:rPr>
      </w:pPr>
      <w:r w:rsidRPr="00A34C81">
        <w:rPr>
          <w:rFonts w:ascii="Arial" w:hAnsi="Arial" w:cs="Arial"/>
          <w:b/>
          <w:lang w:val="es-ES"/>
        </w:rPr>
        <w:t>SOLICITA</w:t>
      </w:r>
    </w:p>
    <w:p w14:paraId="0DBCEBF1" w14:textId="34678035" w:rsidR="00FA7A98" w:rsidRPr="00FA7A98" w:rsidRDefault="00FA7A98" w:rsidP="0021070E">
      <w:pPr>
        <w:jc w:val="both"/>
        <w:rPr>
          <w:rFonts w:ascii="Arial" w:hAnsi="Arial" w:cs="Arial"/>
          <w:lang w:val="es-ES"/>
        </w:rPr>
      </w:pPr>
      <w:r w:rsidRPr="00FA7A98">
        <w:rPr>
          <w:rFonts w:ascii="Arial" w:hAnsi="Arial" w:cs="Arial"/>
          <w:lang w:val="es-ES"/>
        </w:rPr>
        <w:t xml:space="preserve">Que debido a los motivos que se detallan a continuación, y ante la imposibilidad sobrevenida para presentar la </w:t>
      </w:r>
      <w:r>
        <w:rPr>
          <w:rFonts w:ascii="Arial" w:hAnsi="Arial" w:cs="Arial"/>
          <w:lang w:val="es-ES"/>
        </w:rPr>
        <w:t xml:space="preserve">justificación </w:t>
      </w:r>
      <w:r w:rsidRPr="00FA7A98">
        <w:rPr>
          <w:rFonts w:ascii="Arial" w:hAnsi="Arial" w:cs="Arial"/>
          <w:lang w:val="es-ES"/>
        </w:rPr>
        <w:t xml:space="preserve">de las actuaciones en el plazo indicado, se requiere, en virtud de lo establecido en el apartado octavo de la RESOLUCIÓN DE LA SECRETARÍA DE ESTADO DE MEDIO AMBIENTE POR LA QUE SE CONCEDE MEDIANTE EL PROCEDIMIENTO DE CONCESIÓN DIRECTA UNA SUBVENCIÓN PREVISTA EN EL REAL DECRETO-LEY 7/2024, DE 11 DE NOVIEMBRE, POR EL QUE SE ADOPTAN MEDIDAS URGENTES PARA EL IMPULSO DEL PLAN DE RESPUESTA INMEDIATA, RECONSTRUCCIÓN Y RELANZAMIENTO FRENTE A LOS DAÑOS CAUSADOS POR LA DEPRESIÓN AISLADA EN NIVELES ALTOS (DANA) EN DIFERENTES MUNICIPIOS ENTRE EL 28 DE OCTUBRE Y EL 4 DE NOVIEMBRE DE </w:t>
      </w:r>
      <w:r w:rsidRPr="00FA7A98">
        <w:rPr>
          <w:rFonts w:ascii="Arial" w:hAnsi="Arial" w:cs="Arial"/>
          <w:lang w:val="es-ES"/>
        </w:rPr>
        <w:lastRenderedPageBreak/>
        <w:t>2024 sea concedida una ampliación de dicho plazo de</w:t>
      </w:r>
      <w:r w:rsidR="00304FEC">
        <w:rPr>
          <w:rFonts w:ascii="Arial" w:hAnsi="Arial" w:cs="Arial"/>
          <w:lang w:val="es-ES"/>
        </w:rPr>
        <w:t xml:space="preserve"> presentación de</w:t>
      </w:r>
      <w:r w:rsidRPr="00FA7A98">
        <w:rPr>
          <w:rFonts w:ascii="Arial" w:hAnsi="Arial" w:cs="Arial"/>
          <w:lang w:val="es-ES"/>
        </w:rPr>
        <w:t xml:space="preserve"> justificación hasta </w:t>
      </w:r>
      <w:proofErr w:type="spellStart"/>
      <w:r w:rsidRPr="00FA7A98">
        <w:rPr>
          <w:rFonts w:ascii="Arial" w:hAnsi="Arial" w:cs="Arial"/>
          <w:lang w:val="es-ES"/>
        </w:rPr>
        <w:t>el</w:t>
      </w:r>
      <w:proofErr w:type="spellEnd"/>
      <w:r w:rsidRPr="00FA7A98">
        <w:rPr>
          <w:rFonts w:ascii="Arial" w:hAnsi="Arial" w:cs="Arial"/>
          <w:lang w:val="es-ES"/>
        </w:rPr>
        <w:t xml:space="preserve"> </w:t>
      </w:r>
      <w:sdt>
        <w:sdtPr>
          <w:rPr>
            <w:rFonts w:ascii="Arial" w:hAnsi="Arial" w:cs="Arial"/>
            <w:u w:val="single"/>
            <w:lang w:val="es-ES"/>
          </w:rPr>
          <w:id w:val="1818217314"/>
          <w:placeholder>
            <w:docPart w:val="85D6AB469E27465782051F3D29D9DB07"/>
          </w:placeholder>
          <w:showingPlcHdr/>
          <w:date>
            <w:dateFormat w:val="dd/MM/yyyy"/>
            <w:lid w:val="es-ES"/>
            <w:storeMappedDataAs w:val="dateTime"/>
            <w:calendar w:val="gregorian"/>
          </w:date>
        </w:sdtPr>
        <w:sdtEndPr/>
        <w:sdtContent>
          <w:r w:rsidRPr="00FA7A98">
            <w:rPr>
              <w:rFonts w:ascii="Arial" w:hAnsi="Arial" w:cs="Arial"/>
              <w:lang w:val="es-ES"/>
            </w:rPr>
            <w:t>Haga clic aquí o pulse para escribir una fecha.</w:t>
          </w:r>
        </w:sdtContent>
      </w:sdt>
      <w:r w:rsidRPr="00FA7A98">
        <w:rPr>
          <w:rFonts w:ascii="Arial" w:hAnsi="Arial" w:cs="Arial"/>
          <w:u w:val="single"/>
          <w:lang w:val="es-ES"/>
        </w:rPr>
        <w:t>.</w:t>
      </w:r>
    </w:p>
    <w:p w14:paraId="3E5BFE67" w14:textId="77777777" w:rsidR="00A34C81" w:rsidRPr="00A34C81" w:rsidRDefault="00A34C81" w:rsidP="0021070E">
      <w:pPr>
        <w:jc w:val="both"/>
        <w:rPr>
          <w:rFonts w:ascii="Arial" w:hAnsi="Arial" w:cs="Arial"/>
          <w:lang w:val="es-ES"/>
        </w:rPr>
      </w:pPr>
      <w:r w:rsidRPr="00A34C81">
        <w:rPr>
          <w:rFonts w:ascii="Arial" w:hAnsi="Arial" w:cs="Arial"/>
          <w:lang w:val="es-ES"/>
        </w:rPr>
        <w:t>Que las razones que motivan la ampliación del plazo son:</w:t>
      </w:r>
    </w:p>
    <w:sdt>
      <w:sdtPr>
        <w:rPr>
          <w:rFonts w:ascii="Arial" w:hAnsi="Arial" w:cs="Arial"/>
          <w:lang w:val="es-ES"/>
        </w:rPr>
        <w:id w:val="-176731786"/>
        <w:placeholder>
          <w:docPart w:val="8F4D24E9CAAC44EF86E3692DD10ED024"/>
        </w:placeholder>
        <w:showingPlcHdr/>
      </w:sdtPr>
      <w:sdtEndPr/>
      <w:sdtContent>
        <w:p w14:paraId="6A3B7DA6" w14:textId="77777777" w:rsidR="00A34C81" w:rsidRPr="00A34C81" w:rsidRDefault="00A34C81" w:rsidP="0021070E">
          <w:pPr>
            <w:jc w:val="both"/>
            <w:rPr>
              <w:rFonts w:ascii="Arial" w:hAnsi="Arial" w:cs="Arial"/>
              <w:lang w:val="es-ES"/>
            </w:rPr>
          </w:pPr>
          <w:r w:rsidRPr="00A34C81">
            <w:rPr>
              <w:rFonts w:ascii="Arial" w:hAnsi="Arial" w:cs="Arial"/>
              <w:lang w:val="es-ES"/>
            </w:rPr>
            <w:t>Haga clic o pulse aquí para escribir texto.</w:t>
          </w:r>
        </w:p>
      </w:sdtContent>
    </w:sdt>
    <w:p w14:paraId="0750270B" w14:textId="77777777" w:rsidR="00A34C81" w:rsidRPr="00A34C81" w:rsidRDefault="00A34C81" w:rsidP="0021070E">
      <w:pPr>
        <w:jc w:val="both"/>
        <w:rPr>
          <w:rFonts w:ascii="Arial" w:hAnsi="Arial" w:cs="Arial"/>
          <w:lang w:val="es-ES"/>
        </w:rPr>
      </w:pPr>
    </w:p>
    <w:p w14:paraId="28F68D64" w14:textId="77777777" w:rsidR="00A34C81" w:rsidRPr="00A34C81" w:rsidRDefault="00A34C81" w:rsidP="0021070E">
      <w:pPr>
        <w:jc w:val="both"/>
        <w:rPr>
          <w:rFonts w:ascii="Arial" w:hAnsi="Arial" w:cs="Arial"/>
          <w:lang w:val="es-ES"/>
        </w:rPr>
      </w:pPr>
      <w:r w:rsidRPr="00A34C81">
        <w:rPr>
          <w:rFonts w:ascii="Arial" w:hAnsi="Arial" w:cs="Arial"/>
          <w:lang w:val="es-ES"/>
        </w:rPr>
        <w:t>Y para que así conste, se firma la presente a fecha de firma electrónica.</w:t>
      </w:r>
    </w:p>
    <w:p w14:paraId="0546249F" w14:textId="118FF191" w:rsidR="00304E91" w:rsidRDefault="00304E91" w:rsidP="00A34C81">
      <w:pPr>
        <w:rPr>
          <w:rFonts w:ascii="Arial" w:hAnsi="Arial" w:cs="Arial"/>
          <w:lang w:val="es-ES"/>
        </w:rPr>
      </w:pPr>
    </w:p>
    <w:sectPr w:rsidR="00304E91" w:rsidSect="00034616">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69BC62" w14:textId="77777777" w:rsidR="00063479" w:rsidRDefault="00063479" w:rsidP="00063479">
      <w:pPr>
        <w:spacing w:after="0" w:line="240" w:lineRule="auto"/>
      </w:pPr>
      <w:r>
        <w:separator/>
      </w:r>
    </w:p>
  </w:endnote>
  <w:endnote w:type="continuationSeparator" w:id="0">
    <w:p w14:paraId="3A1604AC" w14:textId="77777777" w:rsidR="00063479" w:rsidRDefault="00063479" w:rsidP="000634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F4CFB" w14:textId="77777777" w:rsidR="00994896" w:rsidRDefault="0099489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6E245" w14:textId="77777777" w:rsidR="00994896" w:rsidRDefault="0099489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99BC1" w14:textId="77777777" w:rsidR="00994896" w:rsidRDefault="0099489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2AF4E" w14:textId="77777777" w:rsidR="00063479" w:rsidRDefault="00063479" w:rsidP="00063479">
      <w:pPr>
        <w:spacing w:after="0" w:line="240" w:lineRule="auto"/>
      </w:pPr>
      <w:r>
        <w:separator/>
      </w:r>
    </w:p>
  </w:footnote>
  <w:footnote w:type="continuationSeparator" w:id="0">
    <w:p w14:paraId="6C7232E5" w14:textId="77777777" w:rsidR="00063479" w:rsidRDefault="00063479" w:rsidP="000634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9857C" w14:textId="77777777" w:rsidR="00994896" w:rsidRDefault="0099489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C8222" w14:textId="6CDE72D3" w:rsidR="00A34C81" w:rsidRDefault="00994896">
    <w:pPr>
      <w:pStyle w:val="Encabezado"/>
    </w:pPr>
    <w:r>
      <w:rPr>
        <w:noProof/>
        <w:lang w:val="es-ES" w:eastAsia="es-ES"/>
      </w:rPr>
      <w:drawing>
        <wp:inline distT="0" distB="0" distL="0" distR="0" wp14:anchorId="16D1692F" wp14:editId="09390E18">
          <wp:extent cx="5486400" cy="748665"/>
          <wp:effectExtent l="0" t="0" r="0" b="0"/>
          <wp:docPr id="356347062" name="Imagen 1" descr="Imagen que contiene Texto&#10;&#10;El contenido generado por IA puede ser incorrecto."/>
          <wp:cNvGraphicFramePr/>
          <a:graphic xmlns:a="http://schemas.openxmlformats.org/drawingml/2006/main">
            <a:graphicData uri="http://schemas.openxmlformats.org/drawingml/2006/picture">
              <pic:pic xmlns:pic="http://schemas.openxmlformats.org/drawingml/2006/picture">
                <pic:nvPicPr>
                  <pic:cNvPr id="356347062" name="Imagen 1" descr="Imagen que contiene Texto&#10;&#10;El contenido generado por IA puede ser incorrecto."/>
                  <pic:cNvPicPr/>
                </pic:nvPicPr>
                <pic:blipFill>
                  <a:blip r:embed="rId1"/>
                  <a:stretch>
                    <a:fillRect/>
                  </a:stretch>
                </pic:blipFill>
                <pic:spPr>
                  <a:xfrm>
                    <a:off x="0" y="0"/>
                    <a:ext cx="5486400" cy="748665"/>
                  </a:xfrm>
                  <a:prstGeom prst="rect">
                    <a:avLst/>
                  </a:prstGeom>
                </pic:spPr>
              </pic:pic>
            </a:graphicData>
          </a:graphic>
        </wp:inline>
      </w:drawing>
    </w:r>
    <w:bookmarkStart w:id="0" w:name="_GoBack"/>
    <w:bookmarkEnd w:id="0"/>
  </w:p>
  <w:p w14:paraId="42E6F3A6" w14:textId="77777777" w:rsidR="00A34C81" w:rsidRDefault="00A34C8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A8787" w14:textId="77777777" w:rsidR="00994896" w:rsidRDefault="0099489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aconnme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aconnme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aconvieta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aconvieta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aconnmero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aconvietas"/>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063479"/>
    <w:rsid w:val="0015074B"/>
    <w:rsid w:val="001D2849"/>
    <w:rsid w:val="0021070E"/>
    <w:rsid w:val="00255922"/>
    <w:rsid w:val="00270838"/>
    <w:rsid w:val="0029639D"/>
    <w:rsid w:val="00297382"/>
    <w:rsid w:val="002D664B"/>
    <w:rsid w:val="00304E91"/>
    <w:rsid w:val="00304FEC"/>
    <w:rsid w:val="00326F90"/>
    <w:rsid w:val="00335DDA"/>
    <w:rsid w:val="004007AB"/>
    <w:rsid w:val="004C20F4"/>
    <w:rsid w:val="00587AC6"/>
    <w:rsid w:val="00707427"/>
    <w:rsid w:val="00730650"/>
    <w:rsid w:val="007E6567"/>
    <w:rsid w:val="007E7B66"/>
    <w:rsid w:val="008D235A"/>
    <w:rsid w:val="00994896"/>
    <w:rsid w:val="00A34C81"/>
    <w:rsid w:val="00AA1D8D"/>
    <w:rsid w:val="00B47730"/>
    <w:rsid w:val="00BB662C"/>
    <w:rsid w:val="00CB0664"/>
    <w:rsid w:val="00E87392"/>
    <w:rsid w:val="00FA7A9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DBA8CF"/>
  <w14:defaultImageDpi w14:val="300"/>
  <w15:docId w15:val="{E264A3C6-FAF4-4A47-AE05-BAFE8D9DB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93F"/>
  </w:style>
  <w:style w:type="paragraph" w:styleId="Ttulo1">
    <w:name w:val="heading 1"/>
    <w:basedOn w:val="Normal"/>
    <w:next w:val="Normal"/>
    <w:link w:val="Ttulo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618B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E618BF"/>
  </w:style>
  <w:style w:type="paragraph" w:styleId="Piedepgina">
    <w:name w:val="footer"/>
    <w:basedOn w:val="Normal"/>
    <w:link w:val="PiedepginaCar"/>
    <w:uiPriority w:val="99"/>
    <w:unhideWhenUsed/>
    <w:rsid w:val="00E618B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E618BF"/>
  </w:style>
  <w:style w:type="paragraph" w:styleId="Sinespaciado">
    <w:name w:val="No Spacing"/>
    <w:uiPriority w:val="1"/>
    <w:qFormat/>
    <w:rsid w:val="00FC693F"/>
    <w:pPr>
      <w:spacing w:after="0" w:line="240" w:lineRule="auto"/>
    </w:pPr>
  </w:style>
  <w:style w:type="character" w:customStyle="1" w:styleId="Ttulo1Car">
    <w:name w:val="Título 1 Car"/>
    <w:basedOn w:val="Fuentedeprrafopredeter"/>
    <w:link w:val="Ttulo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FC693F"/>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FC693F"/>
    <w:rPr>
      <w:rFonts w:asciiTheme="majorHAnsi" w:eastAsiaTheme="majorEastAsia" w:hAnsiTheme="majorHAnsi" w:cstheme="majorBidi"/>
      <w:b/>
      <w:bCs/>
      <w:color w:val="4F81BD" w:themeColor="accent1"/>
    </w:rPr>
  </w:style>
  <w:style w:type="paragraph" w:styleId="Ttulo">
    <w:name w:val="Title"/>
    <w:basedOn w:val="Normal"/>
    <w:next w:val="Normal"/>
    <w:link w:val="Ttulo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FC693F"/>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FC693F"/>
    <w:pPr>
      <w:ind w:left="720"/>
      <w:contextualSpacing/>
    </w:pPr>
  </w:style>
  <w:style w:type="paragraph" w:styleId="Textoindependiente">
    <w:name w:val="Body Text"/>
    <w:basedOn w:val="Normal"/>
    <w:link w:val="TextoindependienteCar"/>
    <w:uiPriority w:val="99"/>
    <w:unhideWhenUsed/>
    <w:rsid w:val="00AA1D8D"/>
    <w:pPr>
      <w:spacing w:after="120"/>
    </w:pPr>
  </w:style>
  <w:style w:type="character" w:customStyle="1" w:styleId="TextoindependienteCar">
    <w:name w:val="Texto independiente Car"/>
    <w:basedOn w:val="Fuentedeprrafopredeter"/>
    <w:link w:val="Textoindependiente"/>
    <w:uiPriority w:val="99"/>
    <w:rsid w:val="00AA1D8D"/>
  </w:style>
  <w:style w:type="paragraph" w:styleId="Textoindependiente2">
    <w:name w:val="Body Text 2"/>
    <w:basedOn w:val="Normal"/>
    <w:link w:val="Textoindependiente2Car"/>
    <w:uiPriority w:val="99"/>
    <w:unhideWhenUsed/>
    <w:rsid w:val="00AA1D8D"/>
    <w:pPr>
      <w:spacing w:after="120" w:line="480" w:lineRule="auto"/>
    </w:pPr>
  </w:style>
  <w:style w:type="character" w:customStyle="1" w:styleId="Textoindependiente2Car">
    <w:name w:val="Texto independiente 2 Car"/>
    <w:basedOn w:val="Fuentedeprrafopredeter"/>
    <w:link w:val="Textoindependiente2"/>
    <w:uiPriority w:val="99"/>
    <w:rsid w:val="00AA1D8D"/>
  </w:style>
  <w:style w:type="paragraph" w:styleId="Textoindependiente3">
    <w:name w:val="Body Text 3"/>
    <w:basedOn w:val="Normal"/>
    <w:link w:val="Textoindependiente3Car"/>
    <w:uiPriority w:val="99"/>
    <w:unhideWhenUsed/>
    <w:rsid w:val="00AA1D8D"/>
    <w:pPr>
      <w:spacing w:after="120"/>
    </w:pPr>
    <w:rPr>
      <w:sz w:val="16"/>
      <w:szCs w:val="16"/>
    </w:rPr>
  </w:style>
  <w:style w:type="character" w:customStyle="1" w:styleId="Textoindependiente3Car">
    <w:name w:val="Texto independiente 3 Car"/>
    <w:basedOn w:val="Fuentedeprrafopredeter"/>
    <w:link w:val="Textoindependiente3"/>
    <w:uiPriority w:val="99"/>
    <w:rsid w:val="00AA1D8D"/>
    <w:rPr>
      <w:sz w:val="16"/>
      <w:szCs w:val="16"/>
    </w:rPr>
  </w:style>
  <w:style w:type="paragraph" w:styleId="Lista">
    <w:name w:val="List"/>
    <w:basedOn w:val="Normal"/>
    <w:uiPriority w:val="99"/>
    <w:unhideWhenUsed/>
    <w:rsid w:val="00AA1D8D"/>
    <w:pPr>
      <w:ind w:left="360" w:hanging="360"/>
      <w:contextualSpacing/>
    </w:pPr>
  </w:style>
  <w:style w:type="paragraph" w:styleId="Lista2">
    <w:name w:val="List 2"/>
    <w:basedOn w:val="Normal"/>
    <w:uiPriority w:val="99"/>
    <w:unhideWhenUsed/>
    <w:rsid w:val="00326F90"/>
    <w:pPr>
      <w:ind w:left="720" w:hanging="360"/>
      <w:contextualSpacing/>
    </w:pPr>
  </w:style>
  <w:style w:type="paragraph" w:styleId="Lista3">
    <w:name w:val="List 3"/>
    <w:basedOn w:val="Normal"/>
    <w:uiPriority w:val="99"/>
    <w:unhideWhenUsed/>
    <w:rsid w:val="00326F90"/>
    <w:pPr>
      <w:ind w:left="1080" w:hanging="360"/>
      <w:contextualSpacing/>
    </w:pPr>
  </w:style>
  <w:style w:type="paragraph" w:styleId="Listaconvietas">
    <w:name w:val="List Bullet"/>
    <w:basedOn w:val="Normal"/>
    <w:uiPriority w:val="99"/>
    <w:unhideWhenUsed/>
    <w:rsid w:val="00326F90"/>
    <w:pPr>
      <w:numPr>
        <w:numId w:val="1"/>
      </w:numPr>
      <w:contextualSpacing/>
    </w:pPr>
  </w:style>
  <w:style w:type="paragraph" w:styleId="Listaconvietas2">
    <w:name w:val="List Bullet 2"/>
    <w:basedOn w:val="Normal"/>
    <w:uiPriority w:val="99"/>
    <w:unhideWhenUsed/>
    <w:rsid w:val="00326F90"/>
    <w:pPr>
      <w:numPr>
        <w:numId w:val="2"/>
      </w:numPr>
      <w:contextualSpacing/>
    </w:pPr>
  </w:style>
  <w:style w:type="paragraph" w:styleId="Listaconvietas3">
    <w:name w:val="List Bullet 3"/>
    <w:basedOn w:val="Normal"/>
    <w:uiPriority w:val="99"/>
    <w:unhideWhenUsed/>
    <w:rsid w:val="00326F90"/>
    <w:pPr>
      <w:numPr>
        <w:numId w:val="3"/>
      </w:numPr>
      <w:contextualSpacing/>
    </w:pPr>
  </w:style>
  <w:style w:type="paragraph" w:styleId="Listaconnmeros">
    <w:name w:val="List Number"/>
    <w:basedOn w:val="Normal"/>
    <w:uiPriority w:val="99"/>
    <w:unhideWhenUsed/>
    <w:rsid w:val="00326F90"/>
    <w:pPr>
      <w:numPr>
        <w:numId w:val="5"/>
      </w:numPr>
      <w:contextualSpacing/>
    </w:pPr>
  </w:style>
  <w:style w:type="paragraph" w:styleId="Listaconnmeros2">
    <w:name w:val="List Number 2"/>
    <w:basedOn w:val="Normal"/>
    <w:uiPriority w:val="99"/>
    <w:unhideWhenUsed/>
    <w:rsid w:val="0029639D"/>
    <w:pPr>
      <w:numPr>
        <w:numId w:val="6"/>
      </w:numPr>
      <w:contextualSpacing/>
    </w:pPr>
  </w:style>
  <w:style w:type="paragraph" w:styleId="Listaconnmeros3">
    <w:name w:val="List Number 3"/>
    <w:basedOn w:val="Normal"/>
    <w:uiPriority w:val="99"/>
    <w:unhideWhenUsed/>
    <w:rsid w:val="0029639D"/>
    <w:pPr>
      <w:numPr>
        <w:numId w:val="7"/>
      </w:numPr>
      <w:contextualSpacing/>
    </w:pPr>
  </w:style>
  <w:style w:type="paragraph" w:styleId="Continuarlista">
    <w:name w:val="List Continue"/>
    <w:basedOn w:val="Normal"/>
    <w:uiPriority w:val="99"/>
    <w:unhideWhenUsed/>
    <w:rsid w:val="0029639D"/>
    <w:pPr>
      <w:spacing w:after="120"/>
      <w:ind w:left="360"/>
      <w:contextualSpacing/>
    </w:pPr>
  </w:style>
  <w:style w:type="paragraph" w:styleId="Continuarlista2">
    <w:name w:val="List Continue 2"/>
    <w:basedOn w:val="Normal"/>
    <w:uiPriority w:val="99"/>
    <w:unhideWhenUsed/>
    <w:rsid w:val="0029639D"/>
    <w:pPr>
      <w:spacing w:after="120"/>
      <w:ind w:left="720"/>
      <w:contextualSpacing/>
    </w:pPr>
  </w:style>
  <w:style w:type="paragraph" w:styleId="Continuarlista3">
    <w:name w:val="List Continue 3"/>
    <w:basedOn w:val="Normal"/>
    <w:uiPriority w:val="99"/>
    <w:unhideWhenUsed/>
    <w:rsid w:val="0029639D"/>
    <w:pPr>
      <w:spacing w:after="120"/>
      <w:ind w:left="1080"/>
      <w:contextualSpacing/>
    </w:pPr>
  </w:style>
  <w:style w:type="paragraph" w:styleId="Textomacro">
    <w:name w:val="macro"/>
    <w:link w:val="Texto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omacroCar">
    <w:name w:val="Texto macro Car"/>
    <w:basedOn w:val="Fuentedeprrafopredeter"/>
    <w:link w:val="Textomacro"/>
    <w:uiPriority w:val="99"/>
    <w:rsid w:val="0029639D"/>
    <w:rPr>
      <w:rFonts w:ascii="Courier" w:hAnsi="Courier"/>
      <w:sz w:val="20"/>
      <w:szCs w:val="20"/>
    </w:rPr>
  </w:style>
  <w:style w:type="paragraph" w:styleId="Cita">
    <w:name w:val="Quote"/>
    <w:basedOn w:val="Normal"/>
    <w:next w:val="Normal"/>
    <w:link w:val="CitaCar"/>
    <w:uiPriority w:val="29"/>
    <w:qFormat/>
    <w:rsid w:val="00FC693F"/>
    <w:rPr>
      <w:i/>
      <w:iCs/>
      <w:color w:val="000000" w:themeColor="text1"/>
    </w:rPr>
  </w:style>
  <w:style w:type="character" w:customStyle="1" w:styleId="CitaCar">
    <w:name w:val="Cita Car"/>
    <w:basedOn w:val="Fuentedeprrafopredeter"/>
    <w:link w:val="Cita"/>
    <w:uiPriority w:val="29"/>
    <w:rsid w:val="00FC693F"/>
    <w:rPr>
      <w:i/>
      <w:iCs/>
      <w:color w:val="000000" w:themeColor="text1"/>
    </w:rPr>
  </w:style>
  <w:style w:type="character" w:customStyle="1" w:styleId="Ttulo4Car">
    <w:name w:val="Título 4 Car"/>
    <w:basedOn w:val="Fuentedeprrafopredeter"/>
    <w:link w:val="Ttulo4"/>
    <w:uiPriority w:val="9"/>
    <w:semiHidden/>
    <w:rsid w:val="00FC693F"/>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FC693F"/>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FC693F"/>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FC693F"/>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FC693F"/>
    <w:rPr>
      <w:rFonts w:asciiTheme="majorHAnsi" w:eastAsiaTheme="majorEastAsia" w:hAnsiTheme="majorHAnsi" w:cstheme="majorBidi"/>
      <w:color w:val="4F81BD" w:themeColor="accent1"/>
      <w:sz w:val="20"/>
      <w:szCs w:val="20"/>
    </w:rPr>
  </w:style>
  <w:style w:type="character" w:customStyle="1" w:styleId="Ttulo9Car">
    <w:name w:val="Título 9 Car"/>
    <w:basedOn w:val="Fuentedeprrafopredeter"/>
    <w:link w:val="Ttulo9"/>
    <w:uiPriority w:val="9"/>
    <w:semiHidden/>
    <w:rsid w:val="00FC693F"/>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Textoennegrita">
    <w:name w:val="Strong"/>
    <w:basedOn w:val="Fuentedeprrafopredeter"/>
    <w:uiPriority w:val="22"/>
    <w:qFormat/>
    <w:rsid w:val="00FC693F"/>
    <w:rPr>
      <w:b/>
      <w:bCs/>
    </w:rPr>
  </w:style>
  <w:style w:type="character" w:styleId="nfasis">
    <w:name w:val="Emphasis"/>
    <w:basedOn w:val="Fuentedeprrafopredeter"/>
    <w:uiPriority w:val="20"/>
    <w:qFormat/>
    <w:rsid w:val="00FC693F"/>
    <w:rPr>
      <w:i/>
      <w:iCs/>
    </w:rPr>
  </w:style>
  <w:style w:type="paragraph" w:styleId="Citadestacada">
    <w:name w:val="Intense Quote"/>
    <w:basedOn w:val="Normal"/>
    <w:next w:val="Normal"/>
    <w:link w:val="Citadestacada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FC693F"/>
    <w:rPr>
      <w:b/>
      <w:bCs/>
      <w:i/>
      <w:iCs/>
      <w:color w:val="4F81BD" w:themeColor="accent1"/>
    </w:rPr>
  </w:style>
  <w:style w:type="character" w:styleId="nfasissutil">
    <w:name w:val="Subtle Emphasis"/>
    <w:basedOn w:val="Fuentedeprrafopredeter"/>
    <w:uiPriority w:val="19"/>
    <w:qFormat/>
    <w:rsid w:val="00FC693F"/>
    <w:rPr>
      <w:i/>
      <w:iCs/>
      <w:color w:val="808080" w:themeColor="text1" w:themeTint="7F"/>
    </w:rPr>
  </w:style>
  <w:style w:type="character" w:styleId="nfasisintenso">
    <w:name w:val="Intense Emphasis"/>
    <w:basedOn w:val="Fuentedeprrafopredeter"/>
    <w:uiPriority w:val="21"/>
    <w:qFormat/>
    <w:rsid w:val="00FC693F"/>
    <w:rPr>
      <w:b/>
      <w:bCs/>
      <w:i/>
      <w:iCs/>
      <w:color w:val="4F81BD" w:themeColor="accent1"/>
    </w:rPr>
  </w:style>
  <w:style w:type="character" w:styleId="Referenciasutil">
    <w:name w:val="Subtle Reference"/>
    <w:basedOn w:val="Fuentedeprrafopredeter"/>
    <w:uiPriority w:val="31"/>
    <w:qFormat/>
    <w:rsid w:val="00FC693F"/>
    <w:rPr>
      <w:smallCaps/>
      <w:color w:val="C0504D" w:themeColor="accent2"/>
      <w:u w:val="single"/>
    </w:rPr>
  </w:style>
  <w:style w:type="character" w:styleId="Referenciaintensa">
    <w:name w:val="Intense Reference"/>
    <w:basedOn w:val="Fuentedeprrafopredeter"/>
    <w:uiPriority w:val="32"/>
    <w:qFormat/>
    <w:rsid w:val="00FC693F"/>
    <w:rPr>
      <w:b/>
      <w:bCs/>
      <w:smallCaps/>
      <w:color w:val="C0504D" w:themeColor="accent2"/>
      <w:spacing w:val="5"/>
      <w:u w:val="single"/>
    </w:rPr>
  </w:style>
  <w:style w:type="character" w:styleId="Ttulodellibro">
    <w:name w:val="Book Title"/>
    <w:basedOn w:val="Fuentedeprrafopredeter"/>
    <w:uiPriority w:val="33"/>
    <w:qFormat/>
    <w:rsid w:val="00FC693F"/>
    <w:rPr>
      <w:b/>
      <w:bCs/>
      <w:smallCaps/>
      <w:spacing w:val="5"/>
    </w:rPr>
  </w:style>
  <w:style w:type="paragraph" w:styleId="TtuloTDC">
    <w:name w:val="TOC Heading"/>
    <w:basedOn w:val="Ttulo1"/>
    <w:next w:val="Normal"/>
    <w:uiPriority w:val="39"/>
    <w:semiHidden/>
    <w:unhideWhenUsed/>
    <w:qFormat/>
    <w:rsid w:val="00FC693F"/>
    <w:pPr>
      <w:outlineLvl w:val="9"/>
    </w:pPr>
  </w:style>
  <w:style w:type="table" w:styleId="Tablaconcuadrcula">
    <w:name w:val="Table Grid"/>
    <w:basedOn w:val="Tabla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2">
    <w:name w:val="Light Shading Accent 2"/>
    <w:basedOn w:val="Tabla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ombreadoclaro-nfasis3">
    <w:name w:val="Light Shading Accent 3"/>
    <w:basedOn w:val="Tabla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ombreadoclaro-nfasis4">
    <w:name w:val="Light Shading Accent 4"/>
    <w:basedOn w:val="Tabla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doclaro-nfasis5">
    <w:name w:val="Light Shading Accent 5"/>
    <w:basedOn w:val="Tabla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nfasis6">
    <w:name w:val="Light Shading Accent 6"/>
    <w:basedOn w:val="Tabla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aclara">
    <w:name w:val="Light List"/>
    <w:basedOn w:val="Tabla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2">
    <w:name w:val="Light List Accent 2"/>
    <w:basedOn w:val="Tabla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aclara-nfasis4">
    <w:name w:val="Light List Accent 4"/>
    <w:basedOn w:val="Tabla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aclara-nfasis5">
    <w:name w:val="Light List Accent 5"/>
    <w:basedOn w:val="Tabla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clara-nfasis6">
    <w:name w:val="Light List Accent 6"/>
    <w:basedOn w:val="Tabla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Cuadrculaclara">
    <w:name w:val="Light Grid"/>
    <w:basedOn w:val="Tabla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Cuadrculaclara-nfasis1">
    <w:name w:val="Light Grid Accent 1"/>
    <w:basedOn w:val="Tabla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Cuadrculaclara-nfasis2">
    <w:name w:val="Light Grid Accent 2"/>
    <w:basedOn w:val="Tabla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Cuadrculaclara-nfasis3">
    <w:name w:val="Light Grid Accent 3"/>
    <w:basedOn w:val="Tabla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Cuadrculaclara-nfasis4">
    <w:name w:val="Light Grid Accent 4"/>
    <w:basedOn w:val="Tabla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uadrculaclara-nfasis5">
    <w:name w:val="Light Grid Accent 5"/>
    <w:basedOn w:val="Tabla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uadrculaclara-nfasis6">
    <w:name w:val="Light Grid Accent 6"/>
    <w:basedOn w:val="Tabla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ombreadomedio1">
    <w:name w:val="Medium Shading 1"/>
    <w:basedOn w:val="Tabla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edia1">
    <w:name w:val="Medium List 1"/>
    <w:basedOn w:val="Tabla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edia1-nfasis1">
    <w:name w:val="Medium List 1 Accent 1"/>
    <w:basedOn w:val="Tabla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amedia1-nfasis2">
    <w:name w:val="Medium List 1 Accent 2"/>
    <w:basedOn w:val="Tabla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amedia1-nfasis3">
    <w:name w:val="Medium List 1 Accent 3"/>
    <w:basedOn w:val="Tabla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amedia1-nfasis4">
    <w:name w:val="Medium List 1 Accent 4"/>
    <w:basedOn w:val="Tabla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amedia1-nfasis5">
    <w:name w:val="Medium List 1 Accent 5"/>
    <w:basedOn w:val="Tabla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amedia1-nfasis6">
    <w:name w:val="Medium List 1 Accent 6"/>
    <w:basedOn w:val="Tabla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amedia2">
    <w:name w:val="Medium Lis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3">
    <w:name w:val="Medium List 2 Accent 3"/>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5">
    <w:name w:val="Medium List 2 Accent 5"/>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6">
    <w:name w:val="Medium List 2 Accent 6"/>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1">
    <w:name w:val="Medium Grid 1"/>
    <w:basedOn w:val="Tabla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media1-nfasis1">
    <w:name w:val="Medium Grid 1 Accent 1"/>
    <w:basedOn w:val="Tabla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media1-nfasis2">
    <w:name w:val="Medium Grid 1 Accent 2"/>
    <w:basedOn w:val="Tabla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media1-nfasis3">
    <w:name w:val="Medium Grid 1 Accent 3"/>
    <w:basedOn w:val="Tabla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media1-nfasis4">
    <w:name w:val="Medium Grid 1 Accent 4"/>
    <w:basedOn w:val="Tabla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media1-nfasis5">
    <w:name w:val="Medium Grid 1 Accent 5"/>
    <w:basedOn w:val="Tabla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1-nfasis6">
    <w:name w:val="Medium Grid 1 Accent 6"/>
    <w:basedOn w:val="Tabla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2">
    <w:name w:val="Medium Grid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Cuadrculamedia2-nfasis5">
    <w:name w:val="Medium Grid 2 Accent 5"/>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Cuadrculamedia3">
    <w:name w:val="Medium Grid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uadrculamedia3-nfasis1">
    <w:name w:val="Medium Grid 3 Accent 1"/>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uadrculamedia3-nfasis2">
    <w:name w:val="Medium Grid 3 Accent 2"/>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uadrculamedia3-nfasis3">
    <w:name w:val="Medium Grid 3 Accent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uadrculamedia3-nfasis4">
    <w:name w:val="Medium Grid 3 Accent 4"/>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Cuadrculamedia3-nfasis5">
    <w:name w:val="Medium Grid 3 Accent 5"/>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uadrculamedia3-nfasis6">
    <w:name w:val="Medium Grid 3 Accent 6"/>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
    <w:name w:val="Dark List"/>
    <w:basedOn w:val="Tabla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aoscura-nfasis1">
    <w:name w:val="Dark List Accent 1"/>
    <w:basedOn w:val="Tabla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aoscura-nfasis2">
    <w:name w:val="Dark List Accent 2"/>
    <w:basedOn w:val="Tabla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aoscura-nfasis3">
    <w:name w:val="Dark List Accent 3"/>
    <w:basedOn w:val="Tabla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aoscura-nfasis4">
    <w:name w:val="Dark List Accent 4"/>
    <w:basedOn w:val="Tabla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aoscura-nfasis5">
    <w:name w:val="Dark List Accent 5"/>
    <w:basedOn w:val="Tabla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aoscura-nfasis6">
    <w:name w:val="Dark List Accent 6"/>
    <w:basedOn w:val="Tabla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Sombreadovistoso">
    <w:name w:val="Colorful Shading"/>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ombreadovistoso-nfasis1">
    <w:name w:val="Colorful Shading Accent 1"/>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ombreadovistoso-nfasis2">
    <w:name w:val="Colorful Shading Accent 2"/>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ombreadovistoso-nfasis3">
    <w:name w:val="Colorful Shading Accent 3"/>
    <w:basedOn w:val="Tabla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ombreadovistoso-nfasis4">
    <w:name w:val="Colorful Shading Accent 4"/>
    <w:basedOn w:val="Tabla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ombreadovistoso-nfasis5">
    <w:name w:val="Colorful Shading Accent 5"/>
    <w:basedOn w:val="Tabla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ombreadovistoso-nfasis6">
    <w:name w:val="Colorful Shading Accent 6"/>
    <w:basedOn w:val="Tabla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avistosa">
    <w:name w:val="Colorful List"/>
    <w:basedOn w:val="Tabla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avistosa-nfasis1">
    <w:name w:val="Colorful List Accent 1"/>
    <w:basedOn w:val="Tabla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avistosa-nfasis2">
    <w:name w:val="Colorful List Accent 2"/>
    <w:basedOn w:val="Tabla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avistosa-nfasis3">
    <w:name w:val="Colorful List Accent 3"/>
    <w:basedOn w:val="Tabla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avistosa-nfasis4">
    <w:name w:val="Colorful List Accent 4"/>
    <w:basedOn w:val="Tabla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avistosa-nfasis5">
    <w:name w:val="Colorful List Accent 5"/>
    <w:basedOn w:val="Tabla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6">
    <w:name w:val="Colorful List Accent 6"/>
    <w:basedOn w:val="Tabla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uadrculavistosa">
    <w:name w:val="Colorful Grid"/>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vistosa-nfasis1">
    <w:name w:val="Colorful Grid Accent 1"/>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vistosa-nfasis2">
    <w:name w:val="Colorful Grid Accent 2"/>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vistosa-nfasis3">
    <w:name w:val="Colorful Grid Accent 3"/>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vistosa-nfasis4">
    <w:name w:val="Colorful Grid Accent 4"/>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vistosa-nfasis5">
    <w:name w:val="Colorful Grid Accent 5"/>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vistosa-nfasis6">
    <w:name w:val="Colorful Grid Accent 6"/>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Textonotapie">
    <w:name w:val="footnote text"/>
    <w:basedOn w:val="Normal"/>
    <w:link w:val="TextonotapieCar"/>
    <w:uiPriority w:val="99"/>
    <w:semiHidden/>
    <w:unhideWhenUsed/>
    <w:rsid w:val="0006347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63479"/>
    <w:rPr>
      <w:sz w:val="20"/>
      <w:szCs w:val="20"/>
    </w:rPr>
  </w:style>
  <w:style w:type="character" w:styleId="Refdenotaalpie">
    <w:name w:val="footnote reference"/>
    <w:basedOn w:val="Fuentedeprrafopredeter"/>
    <w:uiPriority w:val="99"/>
    <w:semiHidden/>
    <w:unhideWhenUsed/>
    <w:rsid w:val="000634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F4D24E9CAAC44EF86E3692DD10ED024"/>
        <w:category>
          <w:name w:val="General"/>
          <w:gallery w:val="placeholder"/>
        </w:category>
        <w:types>
          <w:type w:val="bbPlcHdr"/>
        </w:types>
        <w:behaviors>
          <w:behavior w:val="content"/>
        </w:behaviors>
        <w:guid w:val="{FC8B3973-6ED0-49AB-B930-23F9025FA6BC}"/>
      </w:docPartPr>
      <w:docPartBody>
        <w:p w:rsidR="00826979" w:rsidRDefault="00800A68" w:rsidP="00800A68">
          <w:pPr>
            <w:pStyle w:val="8F4D24E9CAAC44EF86E3692DD10ED024"/>
          </w:pPr>
          <w:r w:rsidRPr="000557A1">
            <w:rPr>
              <w:rStyle w:val="Textodelmarcadordeposicin"/>
            </w:rPr>
            <w:t>Haga clic o pulse aquí para escribir texto.</w:t>
          </w:r>
        </w:p>
      </w:docPartBody>
    </w:docPart>
    <w:docPart>
      <w:docPartPr>
        <w:name w:val="C65B621E40F74FCE8314CC463D249CB5"/>
        <w:category>
          <w:name w:val="General"/>
          <w:gallery w:val="placeholder"/>
        </w:category>
        <w:types>
          <w:type w:val="bbPlcHdr"/>
        </w:types>
        <w:behaviors>
          <w:behavior w:val="content"/>
        </w:behaviors>
        <w:guid w:val="{FADFB6D7-40F4-47A5-8FC1-27F80DC0C59D}"/>
      </w:docPartPr>
      <w:docPartBody>
        <w:p w:rsidR="00826979" w:rsidRDefault="00800A68" w:rsidP="00800A68">
          <w:pPr>
            <w:pStyle w:val="C65B621E40F74FCE8314CC463D249CB5"/>
          </w:pPr>
          <w:r w:rsidRPr="000557A1">
            <w:rPr>
              <w:rStyle w:val="Textodelmarcadordeposicin"/>
            </w:rPr>
            <w:t>Haga clic aquí o pulse para escribir una fecha.</w:t>
          </w:r>
        </w:p>
      </w:docPartBody>
    </w:docPart>
    <w:docPart>
      <w:docPartPr>
        <w:name w:val="5E820700DDAA44E9BDFF7E5F533DF2B9"/>
        <w:category>
          <w:name w:val="General"/>
          <w:gallery w:val="placeholder"/>
        </w:category>
        <w:types>
          <w:type w:val="bbPlcHdr"/>
        </w:types>
        <w:behaviors>
          <w:behavior w:val="content"/>
        </w:behaviors>
        <w:guid w:val="{870F6876-7918-484B-86E7-D898BC2950AD}"/>
      </w:docPartPr>
      <w:docPartBody>
        <w:p w:rsidR="00826979" w:rsidRDefault="00800A68" w:rsidP="00800A68">
          <w:pPr>
            <w:pStyle w:val="5E820700DDAA44E9BDFF7E5F533DF2B9"/>
          </w:pPr>
          <w:r w:rsidRPr="000557A1">
            <w:rPr>
              <w:rStyle w:val="Textodelmarcadordeposicin"/>
            </w:rPr>
            <w:t>Haga clic o pulse aquí para escribir texto.</w:t>
          </w:r>
        </w:p>
      </w:docPartBody>
    </w:docPart>
    <w:docPart>
      <w:docPartPr>
        <w:name w:val="85D6AB469E27465782051F3D29D9DB07"/>
        <w:category>
          <w:name w:val="General"/>
          <w:gallery w:val="placeholder"/>
        </w:category>
        <w:types>
          <w:type w:val="bbPlcHdr"/>
        </w:types>
        <w:behaviors>
          <w:behavior w:val="content"/>
        </w:behaviors>
        <w:guid w:val="{E2120EEE-29E9-4D48-B25D-465630840BD7}"/>
      </w:docPartPr>
      <w:docPartBody>
        <w:p w:rsidR="00D657AF" w:rsidRDefault="00826979" w:rsidP="00826979">
          <w:pPr>
            <w:pStyle w:val="85D6AB469E27465782051F3D29D9DB07"/>
          </w:pPr>
          <w:r w:rsidRPr="000557A1">
            <w:rPr>
              <w:rStyle w:val="Textodelmarcadordeposicin"/>
            </w:rPr>
            <w:t>Haga clic aquí o pulse para escribir una fecha.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A68"/>
    <w:rsid w:val="00800A68"/>
    <w:rsid w:val="00826979"/>
    <w:rsid w:val="00D657A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26979"/>
    <w:rPr>
      <w:color w:val="808080"/>
    </w:rPr>
  </w:style>
  <w:style w:type="paragraph" w:customStyle="1" w:styleId="B8145E0417F14ED9B7B4765D59C3EC53">
    <w:name w:val="B8145E0417F14ED9B7B4765D59C3EC53"/>
    <w:rsid w:val="00800A68"/>
  </w:style>
  <w:style w:type="paragraph" w:customStyle="1" w:styleId="4BB8CF5A28B6442A9A8EAB0F353A616F">
    <w:name w:val="4BB8CF5A28B6442A9A8EAB0F353A616F"/>
    <w:rsid w:val="00800A68"/>
  </w:style>
  <w:style w:type="paragraph" w:customStyle="1" w:styleId="8F4D24E9CAAC44EF86E3692DD10ED024">
    <w:name w:val="8F4D24E9CAAC44EF86E3692DD10ED024"/>
    <w:rsid w:val="00800A68"/>
  </w:style>
  <w:style w:type="paragraph" w:customStyle="1" w:styleId="C65B621E40F74FCE8314CC463D249CB5">
    <w:name w:val="C65B621E40F74FCE8314CC463D249CB5"/>
    <w:rsid w:val="00800A68"/>
  </w:style>
  <w:style w:type="paragraph" w:customStyle="1" w:styleId="5E820700DDAA44E9BDFF7E5F533DF2B9">
    <w:name w:val="5E820700DDAA44E9BDFF7E5F533DF2B9"/>
    <w:rsid w:val="00800A68"/>
  </w:style>
  <w:style w:type="paragraph" w:customStyle="1" w:styleId="8DB61691FD844F378FCE2BEEE3F3E1BE">
    <w:name w:val="8DB61691FD844F378FCE2BEEE3F3E1BE"/>
    <w:rsid w:val="00826979"/>
  </w:style>
  <w:style w:type="paragraph" w:customStyle="1" w:styleId="A41F4E55C3ED456D808635FCCEC0AC7A">
    <w:name w:val="A41F4E55C3ED456D808635FCCEC0AC7A"/>
    <w:rsid w:val="00826979"/>
  </w:style>
  <w:style w:type="paragraph" w:customStyle="1" w:styleId="160A1AAA976B4D5AB0E0317EDC780E0B">
    <w:name w:val="160A1AAA976B4D5AB0E0317EDC780E0B"/>
    <w:rsid w:val="00826979"/>
  </w:style>
  <w:style w:type="paragraph" w:customStyle="1" w:styleId="EBB667FBDBC642F78B726DCF1E6E42B2">
    <w:name w:val="EBB667FBDBC642F78B726DCF1E6E42B2"/>
    <w:rsid w:val="00826979"/>
  </w:style>
  <w:style w:type="paragraph" w:customStyle="1" w:styleId="3C33789A3D454AA1A573402D3AF2937E">
    <w:name w:val="3C33789A3D454AA1A573402D3AF2937E"/>
    <w:rsid w:val="00826979"/>
  </w:style>
  <w:style w:type="paragraph" w:customStyle="1" w:styleId="C2FDA82B12C34BF79FEB736701CF8EC2">
    <w:name w:val="C2FDA82B12C34BF79FEB736701CF8EC2"/>
    <w:rsid w:val="00826979"/>
  </w:style>
  <w:style w:type="paragraph" w:customStyle="1" w:styleId="F93837A7A8B34943832C67BC4C590F03">
    <w:name w:val="F93837A7A8B34943832C67BC4C590F03"/>
    <w:rsid w:val="00826979"/>
  </w:style>
  <w:style w:type="paragraph" w:customStyle="1" w:styleId="85D6AB469E27465782051F3D29D9DB07">
    <w:name w:val="85D6AB469E27465782051F3D29D9DB07"/>
    <w:rsid w:val="008269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B730D-5B49-4DC4-AC3F-9F6896F4F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324</Words>
  <Characters>1782</Characters>
  <Application>Microsoft Office Word</Application>
  <DocSecurity>0</DocSecurity>
  <Lines>14</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2102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Ruiz Perez, Guiomar</cp:lastModifiedBy>
  <cp:revision>7</cp:revision>
  <dcterms:created xsi:type="dcterms:W3CDTF">2025-10-29T12:43:00Z</dcterms:created>
  <dcterms:modified xsi:type="dcterms:W3CDTF">2025-11-14T07:59:00Z</dcterms:modified>
  <cp:category/>
</cp:coreProperties>
</file>